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BC95-AJTT-HN-GTC-hY-long</w:t>
      </w:r>
    </w:p>
    <w:p>
      <w:pPr>
        <w:pStyle w:val="Subtitle"/>
      </w:pPr>
      <w:r>
        <w:t/>
      </w:r>
      <w:r>
        <w:t xml:space="preserve"/>
      </w:r>
      <w:r>
        <w:t xml:space="preserve">SFACD BC95-AJTT-HN-GTC-hY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BC95-AJTT-HN-GTC-hY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.7359904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.7359904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.7359904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.9063069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.9063069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.9063069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.83889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.9627792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.8964484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.8346875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.7771815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.7236375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.6737823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.627362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.5841398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.5438954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.7359904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.8314949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.849281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.8674477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.8860029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.9049551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.9243126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.9440842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.9642788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.9849053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.9063069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.8314949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.849281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.8674477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.8860029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.9049551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.9243126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.9440842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.9642788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.9849053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.9627792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.8964484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.8346875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.7771815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.7236375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.6737823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.627362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.5841398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.5438954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.83889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BC95-AJTT-HN-GTC-hY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-9.8e+03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686.302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899.186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617.773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2203.262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1005.188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917.847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1017.747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2940.783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-752.532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-885.739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-750.869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-2.4e+03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-4.7e+03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-4.8e+03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-4.0e+03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-3.5e+03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-1.0e+04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-2.1e+03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-6.6e+03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-2.9e+03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-2.6e+03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-8.1e+03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-3.4e+03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-3.2e+03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-9.8e+03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BC95-AJTT-HN-GTC-hY long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BC95-AJTT-HN-GTC-hY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.0054138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.0054138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.0054138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.0062081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.0062081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.0062081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.0058937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.0485599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.0001637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5.52e-07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1.86e-09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6.27e-12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2.11e-14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7.12e-17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2.40e-19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8.09e-22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.0054138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.055871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1.97e-06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6.95e-11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2.45e-15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8.65e-20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3.05e-24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1.08e-28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3.80e-33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1.34e-37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.0062081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.055871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.0192228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.0000648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2.18e-07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7.36e-10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2.48e-12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8.36e-15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2.82e-17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9.50e-20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8.09e-22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.0058937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